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3B1" w:rsidRPr="009A3CBF" w:rsidRDefault="009A3CBF" w:rsidP="009A3CBF">
      <w:pPr>
        <w:spacing w:after="0" w:line="600" w:lineRule="auto"/>
        <w:jc w:val="center"/>
        <w:rPr>
          <w:rFonts w:ascii="Cambria" w:eastAsia="Times New Roman" w:hAnsi="Cambria"/>
          <w:b/>
          <w:color w:val="5F497A" w:themeColor="accent4" w:themeShade="BF"/>
          <w:kern w:val="28"/>
          <w:sz w:val="36"/>
          <w:szCs w:val="36"/>
          <w:lang w:eastAsia="pl-PL"/>
        </w:rPr>
      </w:pPr>
      <w:r>
        <w:rPr>
          <w:rFonts w:ascii="Cambria" w:eastAsia="Times New Roman" w:hAnsi="Cambria"/>
          <w:b/>
          <w:noProof/>
          <w:color w:val="8064A2" w:themeColor="accent4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D3D0569" wp14:editId="39057333">
                <wp:simplePos x="0" y="0"/>
                <wp:positionH relativeFrom="column">
                  <wp:posOffset>60960</wp:posOffset>
                </wp:positionH>
                <wp:positionV relativeFrom="paragraph">
                  <wp:posOffset>469265</wp:posOffset>
                </wp:positionV>
                <wp:extent cx="5715000" cy="1495425"/>
                <wp:effectExtent l="0" t="0" r="876300" b="28575"/>
                <wp:wrapNone/>
                <wp:docPr id="2" name="Objaśnienie prostokątne zaokrąglo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1495425"/>
                        </a:xfrm>
                        <a:prstGeom prst="wedgeRoundRectCallout">
                          <a:avLst>
                            <a:gd name="adj1" fmla="val 64834"/>
                            <a:gd name="adj2" fmla="val -35253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3CBF" w:rsidRPr="009A3CBF" w:rsidRDefault="009A3CBF" w:rsidP="009A3CBF">
                            <w:pPr>
                              <w:spacing w:line="360" w:lineRule="auto"/>
                              <w:jc w:val="center"/>
                              <w:rPr>
                                <w:rFonts w:ascii="Cambria" w:eastAsia="Times New Roman" w:hAnsi="Cambria"/>
                                <w:b/>
                                <w:color w:val="002060"/>
                                <w:kern w:val="28"/>
                                <w:sz w:val="36"/>
                                <w:szCs w:val="36"/>
                                <w:lang w:eastAsia="pl-PL"/>
                              </w:rPr>
                            </w:pPr>
                            <w:r w:rsidRPr="009A3CBF">
                              <w:rPr>
                                <w:rFonts w:ascii="Cambria" w:eastAsia="Times New Roman" w:hAnsi="Cambria"/>
                                <w:color w:val="002060"/>
                                <w:kern w:val="28"/>
                                <w:sz w:val="28"/>
                                <w:szCs w:val="36"/>
                                <w:lang w:eastAsia="pl-PL"/>
                              </w:rPr>
                              <w:t>O</w:t>
                            </w:r>
                            <w:r w:rsidRPr="009A3CBF">
                              <w:rPr>
                                <w:rFonts w:ascii="Cambria" w:eastAsia="Times New Roman" w:hAnsi="Cambria"/>
                                <w:color w:val="002060"/>
                                <w:kern w:val="28"/>
                                <w:sz w:val="28"/>
                                <w:szCs w:val="36"/>
                                <w:lang w:eastAsia="pl-PL"/>
                              </w:rPr>
                              <w:t xml:space="preserve">to kwiatek do bukietu wiadomości i umiejętności. </w:t>
                            </w:r>
                            <w:r w:rsidRPr="009A3CBF">
                              <w:rPr>
                                <w:rFonts w:ascii="Cambria" w:eastAsia="Times New Roman" w:hAnsi="Cambria"/>
                                <w:color w:val="002060"/>
                                <w:kern w:val="28"/>
                                <w:sz w:val="28"/>
                                <w:szCs w:val="36"/>
                                <w:lang w:eastAsia="pl-PL"/>
                              </w:rPr>
                              <w:br/>
                              <w:t>Płatki, na których zapisane są czynności, które potrafisz wykonać pokoloruj. Płatki, na których zapisane są czynności, z wykonaniem których miałeś problemy zostaw białe.</w:t>
                            </w:r>
                          </w:p>
                          <w:p w:rsidR="009A3CBF" w:rsidRPr="009A3CBF" w:rsidRDefault="009A3CBF" w:rsidP="009A3CBF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Objaśnienie prostokątne zaokrąglone 2" o:spid="_x0000_s1026" type="#_x0000_t62" style="position:absolute;left:0;text-align:left;margin-left:4.8pt;margin-top:36.95pt;width:450pt;height:117.7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" adj="24804,3185" fillcolor="white [3201]" strokecolor="#8064a2 [3207]" strokeweight="2pt">
                <v:textbox>
                  <w:txbxContent>
                    <w:p w:rsidR="009A3CBF" w:rsidRPr="009A3CBF" w:rsidRDefault="009A3CBF" w:rsidP="009A3CBF">
                      <w:pPr>
                        <w:spacing w:line="360" w:lineRule="auto"/>
                        <w:jc w:val="center"/>
                        <w:rPr>
                          <w:rFonts w:ascii="Cambria" w:eastAsia="Times New Roman" w:hAnsi="Cambria"/>
                          <w:b/>
                          <w:color w:val="002060"/>
                          <w:kern w:val="28"/>
                          <w:sz w:val="36"/>
                          <w:szCs w:val="36"/>
                          <w:lang w:eastAsia="pl-PL"/>
                        </w:rPr>
                      </w:pPr>
                      <w:r w:rsidRPr="009A3CBF">
                        <w:rPr>
                          <w:rFonts w:ascii="Cambria" w:eastAsia="Times New Roman" w:hAnsi="Cambria"/>
                          <w:color w:val="002060"/>
                          <w:kern w:val="28"/>
                          <w:sz w:val="28"/>
                          <w:szCs w:val="36"/>
                          <w:lang w:eastAsia="pl-PL"/>
                        </w:rPr>
                        <w:t>O</w:t>
                      </w:r>
                      <w:r w:rsidRPr="009A3CBF">
                        <w:rPr>
                          <w:rFonts w:ascii="Cambria" w:eastAsia="Times New Roman" w:hAnsi="Cambria"/>
                          <w:color w:val="002060"/>
                          <w:kern w:val="28"/>
                          <w:sz w:val="28"/>
                          <w:szCs w:val="36"/>
                          <w:lang w:eastAsia="pl-PL"/>
                        </w:rPr>
                        <w:t xml:space="preserve">to kwiatek do bukietu wiadomości i umiejętności. </w:t>
                      </w:r>
                      <w:r w:rsidRPr="009A3CBF">
                        <w:rPr>
                          <w:rFonts w:ascii="Cambria" w:eastAsia="Times New Roman" w:hAnsi="Cambria"/>
                          <w:color w:val="002060"/>
                          <w:kern w:val="28"/>
                          <w:sz w:val="28"/>
                          <w:szCs w:val="36"/>
                          <w:lang w:eastAsia="pl-PL"/>
                        </w:rPr>
                        <w:br/>
                        <w:t>Płatki, na których zapisane są czynności, które potrafisz wykonać pokoloruj. Płatki, na których zapisane są czynności, z wykonaniem których miałeś problemy zostaw białe.</w:t>
                      </w:r>
                    </w:p>
                    <w:p w:rsidR="009A3CBF" w:rsidRPr="009A3CBF" w:rsidRDefault="009A3CBF" w:rsidP="009A3CBF">
                      <w:pPr>
                        <w:jc w:val="center"/>
                        <w:rPr>
                          <w:color w:val="0020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B4D7D" w:rsidRPr="009A3CBF">
        <w:rPr>
          <w:rFonts w:ascii="Cambria" w:eastAsia="Times New Roman" w:hAnsi="Cambria"/>
          <w:b/>
          <w:color w:val="5F497A" w:themeColor="accent4" w:themeShade="BF"/>
          <w:kern w:val="28"/>
          <w:sz w:val="36"/>
          <w:szCs w:val="36"/>
          <w:lang w:eastAsia="pl-PL"/>
        </w:rPr>
        <w:t>Kwiatek do bukietu wiedzy i umiejętności</w:t>
      </w:r>
    </w:p>
    <w:p w:rsidR="007C020F" w:rsidRDefault="007C020F" w:rsidP="009A3CBF">
      <w:pPr>
        <w:spacing w:line="360" w:lineRule="auto"/>
        <w:rPr>
          <w:rFonts w:ascii="Cambria" w:eastAsia="Times New Roman" w:hAnsi="Cambria"/>
          <w:b/>
          <w:color w:val="215868"/>
          <w:kern w:val="28"/>
          <w:sz w:val="36"/>
          <w:szCs w:val="36"/>
          <w:lang w:eastAsia="pl-PL"/>
        </w:rPr>
      </w:pPr>
    </w:p>
    <w:p w:rsidR="007C020F" w:rsidRDefault="007C020F" w:rsidP="00C123B1">
      <w:pPr>
        <w:rPr>
          <w:lang w:eastAsia="pl-PL"/>
        </w:rPr>
      </w:pPr>
    </w:p>
    <w:p w:rsidR="001755AD" w:rsidRDefault="001755AD" w:rsidP="00C123B1">
      <w:pPr>
        <w:rPr>
          <w:lang w:eastAsia="pl-PL"/>
        </w:rPr>
      </w:pPr>
    </w:p>
    <w:p w:rsidR="001755AD" w:rsidRDefault="001755AD" w:rsidP="00C123B1">
      <w:pPr>
        <w:rPr>
          <w:lang w:eastAsia="pl-PL"/>
        </w:rPr>
      </w:pPr>
    </w:p>
    <w:p w:rsidR="001755AD" w:rsidRPr="00C123B1" w:rsidRDefault="001755AD" w:rsidP="00C123B1">
      <w:pPr>
        <w:rPr>
          <w:lang w:eastAsia="pl-PL"/>
        </w:rPr>
      </w:pPr>
    </w:p>
    <w:p w:rsidR="003045CA" w:rsidRPr="003045CA" w:rsidRDefault="009A3CBF" w:rsidP="003045CA">
      <w:pPr>
        <w:rPr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166" behindDoc="0" locked="0" layoutInCell="1" allowOverlap="1" wp14:anchorId="3D5A662F" wp14:editId="500EEDD1">
                <wp:simplePos x="0" y="0"/>
                <wp:positionH relativeFrom="column">
                  <wp:posOffset>3547110</wp:posOffset>
                </wp:positionH>
                <wp:positionV relativeFrom="paragraph">
                  <wp:posOffset>2945130</wp:posOffset>
                </wp:positionV>
                <wp:extent cx="2390775" cy="2343150"/>
                <wp:effectExtent l="19050" t="19050" r="28575" b="19050"/>
                <wp:wrapNone/>
                <wp:docPr id="632" name="Elipsa 6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2343150"/>
                        </a:xfrm>
                        <a:prstGeom prst="ellipse">
                          <a:avLst/>
                        </a:prstGeom>
                        <a:ln w="38100"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324D" w:rsidRPr="006B769B" w:rsidRDefault="006B769B" w:rsidP="006B769B">
                            <w:pPr>
                              <w:ind w:left="426"/>
                              <w:jc w:val="right"/>
                              <w:rPr>
                                <w:b/>
                                <w:sz w:val="28"/>
                              </w:rPr>
                            </w:pPr>
                            <w:r w:rsidRPr="006B769B">
                              <w:rPr>
                                <w:b/>
                                <w:sz w:val="28"/>
                              </w:rPr>
                              <w:t>Potrafię zapisać za</w:t>
                            </w:r>
                            <w:bookmarkStart w:id="0" w:name="_GoBack"/>
                            <w:bookmarkEnd w:id="0"/>
                            <w:r w:rsidRPr="006B769B">
                              <w:rPr>
                                <w:b/>
                                <w:sz w:val="28"/>
                              </w:rPr>
                              <w:t>leżności między wiekiem osób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 w postaci wyrażenia algebraicznego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ipsa 632" o:spid="_x0000_s1027" style="position:absolute;margin-left:279.3pt;margin-top:231.9pt;width:188.25pt;height:184.5pt;z-index:25167116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" fillcolor="white [3201]" strokecolor="yellow" strokeweight="3pt">
                <v:textbox>
                  <w:txbxContent>
                    <w:p w:rsidR="0086324D" w:rsidRPr="006B769B" w:rsidRDefault="006B769B" w:rsidP="006B769B">
                      <w:pPr>
                        <w:ind w:left="426"/>
                        <w:jc w:val="right"/>
                        <w:rPr>
                          <w:b/>
                          <w:sz w:val="28"/>
                        </w:rPr>
                      </w:pPr>
                      <w:r w:rsidRPr="006B769B">
                        <w:rPr>
                          <w:b/>
                          <w:sz w:val="28"/>
                        </w:rPr>
                        <w:t>Potrafię zapisać za</w:t>
                      </w:r>
                      <w:bookmarkStart w:id="1" w:name="_GoBack"/>
                      <w:bookmarkEnd w:id="1"/>
                      <w:r w:rsidRPr="006B769B">
                        <w:rPr>
                          <w:b/>
                          <w:sz w:val="28"/>
                        </w:rPr>
                        <w:t>leżności między wiekiem osób</w:t>
                      </w:r>
                      <w:r>
                        <w:rPr>
                          <w:b/>
                          <w:sz w:val="28"/>
                        </w:rPr>
                        <w:t xml:space="preserve"> w postaci wyrażenia algebraicznego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039" behindDoc="0" locked="0" layoutInCell="1" allowOverlap="1" wp14:anchorId="54C7FCC9" wp14:editId="17399772">
                <wp:simplePos x="0" y="0"/>
                <wp:positionH relativeFrom="column">
                  <wp:posOffset>3547110</wp:posOffset>
                </wp:positionH>
                <wp:positionV relativeFrom="paragraph">
                  <wp:posOffset>1106805</wp:posOffset>
                </wp:positionV>
                <wp:extent cx="2390775" cy="2343150"/>
                <wp:effectExtent l="19050" t="19050" r="28575" b="19050"/>
                <wp:wrapNone/>
                <wp:docPr id="631" name="Elipsa 6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2343150"/>
                        </a:xfrm>
                        <a:prstGeom prst="ellipse">
                          <a:avLst/>
                        </a:prstGeom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4D7D" w:rsidRPr="0086324D" w:rsidRDefault="0086324D" w:rsidP="001755AD">
                            <w:pPr>
                              <w:ind w:left="142" w:right="-85" w:firstLine="425"/>
                              <w:jc w:val="right"/>
                              <w:rPr>
                                <w:b/>
                                <w:sz w:val="28"/>
                              </w:rPr>
                            </w:pPr>
                            <w:r w:rsidRPr="0086324D">
                              <w:rPr>
                                <w:b/>
                                <w:sz w:val="28"/>
                              </w:rPr>
                              <w:t xml:space="preserve">Umiem zapisywać sumę liczb </w:t>
                            </w:r>
                            <w:r w:rsidRPr="0086324D">
                              <w:rPr>
                                <w:b/>
                                <w:i/>
                                <w:sz w:val="28"/>
                              </w:rPr>
                              <w:t>a</w:t>
                            </w:r>
                            <w:r w:rsidRPr="0086324D">
                              <w:rPr>
                                <w:b/>
                                <w:sz w:val="28"/>
                              </w:rPr>
                              <w:t xml:space="preserve"> i </w:t>
                            </w:r>
                            <w:r w:rsidRPr="0086324D">
                              <w:rPr>
                                <w:b/>
                                <w:i/>
                                <w:sz w:val="28"/>
                              </w:rPr>
                              <w:t>b</w:t>
                            </w:r>
                            <w:r w:rsidRPr="0086324D">
                              <w:rPr>
                                <w:b/>
                                <w:sz w:val="28"/>
                              </w:rPr>
                              <w:t xml:space="preserve"> za pomocą wyrażenia algebraicznego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ipsa 631" o:spid="_x0000_s1028" style="position:absolute;margin-left:279.3pt;margin-top:87.15pt;width:188.25pt;height:184.5pt;z-index:2516710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" fillcolor="white [3201]" strokecolor="#c00000" strokeweight="3pt">
                <v:textbox>
                  <w:txbxContent>
                    <w:p w:rsidR="00AB4D7D" w:rsidRPr="0086324D" w:rsidRDefault="0086324D" w:rsidP="001755AD">
                      <w:pPr>
                        <w:ind w:left="142" w:right="-85" w:firstLine="425"/>
                        <w:jc w:val="right"/>
                        <w:rPr>
                          <w:b/>
                          <w:sz w:val="28"/>
                        </w:rPr>
                      </w:pPr>
                      <w:r w:rsidRPr="0086324D">
                        <w:rPr>
                          <w:b/>
                          <w:sz w:val="28"/>
                        </w:rPr>
                        <w:t xml:space="preserve">Umiem zapisywać sumę liczb </w:t>
                      </w:r>
                      <w:r w:rsidRPr="0086324D">
                        <w:rPr>
                          <w:b/>
                          <w:i/>
                          <w:sz w:val="28"/>
                        </w:rPr>
                        <w:t>a</w:t>
                      </w:r>
                      <w:r w:rsidRPr="0086324D">
                        <w:rPr>
                          <w:b/>
                          <w:sz w:val="28"/>
                        </w:rPr>
                        <w:t xml:space="preserve"> i </w:t>
                      </w:r>
                      <w:r w:rsidRPr="0086324D">
                        <w:rPr>
                          <w:b/>
                          <w:i/>
                          <w:sz w:val="28"/>
                        </w:rPr>
                        <w:t>b</w:t>
                      </w:r>
                      <w:r w:rsidRPr="0086324D">
                        <w:rPr>
                          <w:b/>
                          <w:sz w:val="28"/>
                        </w:rPr>
                        <w:t xml:space="preserve"> za pomocą wyrażenia algebraicznego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295" behindDoc="0" locked="0" layoutInCell="1" allowOverlap="1" wp14:anchorId="17739D86" wp14:editId="496EDE7E">
                <wp:simplePos x="0" y="0"/>
                <wp:positionH relativeFrom="column">
                  <wp:posOffset>2089785</wp:posOffset>
                </wp:positionH>
                <wp:positionV relativeFrom="paragraph">
                  <wp:posOffset>20955</wp:posOffset>
                </wp:positionV>
                <wp:extent cx="2391443" cy="2474059"/>
                <wp:effectExtent l="19050" t="19050" r="27940" b="21590"/>
                <wp:wrapNone/>
                <wp:docPr id="630" name="Elipsa 6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1443" cy="2474059"/>
                        </a:xfrm>
                        <a:prstGeom prst="ellipse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4D7D" w:rsidRPr="007C020F" w:rsidRDefault="0086324D" w:rsidP="0086324D">
                            <w:pPr>
                              <w:ind w:left="426"/>
                              <w:jc w:val="right"/>
                              <w:rPr>
                                <w:b/>
                                <w:sz w:val="32"/>
                              </w:rPr>
                            </w:pPr>
                            <w:r w:rsidRPr="007C020F">
                              <w:rPr>
                                <w:b/>
                                <w:sz w:val="32"/>
                              </w:rPr>
                              <w:t>Wiem do czego służą wyrażenia algebraiczne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ipsa 630" o:spid="_x0000_s1029" style="position:absolute;margin-left:164.55pt;margin-top:1.65pt;width:188.3pt;height:194.8pt;z-index:25167129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" fillcolor="white [3201]" strokecolor="#4bacc6 [3208]" strokeweight="3pt">
                <v:textbox>
                  <w:txbxContent>
                    <w:p w:rsidR="00AB4D7D" w:rsidRPr="007C020F" w:rsidRDefault="0086324D" w:rsidP="0086324D">
                      <w:pPr>
                        <w:ind w:left="426"/>
                        <w:jc w:val="right"/>
                        <w:rPr>
                          <w:b/>
                          <w:sz w:val="32"/>
                        </w:rPr>
                      </w:pPr>
                      <w:r w:rsidRPr="007C020F">
                        <w:rPr>
                          <w:b/>
                          <w:sz w:val="32"/>
                        </w:rPr>
                        <w:t>Wiem do czego służą wyrażenia algebraiczne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1965960</wp:posOffset>
                </wp:positionH>
                <wp:positionV relativeFrom="paragraph">
                  <wp:posOffset>3830955</wp:posOffset>
                </wp:positionV>
                <wp:extent cx="2390775" cy="2343150"/>
                <wp:effectExtent l="19050" t="19050" r="28575" b="19050"/>
                <wp:wrapNone/>
                <wp:docPr id="633" name="Elipsa 6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2343150"/>
                        </a:xfrm>
                        <a:prstGeom prst="ellipse">
                          <a:avLst/>
                        </a:prstGeom>
                        <a:ln w="381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324D" w:rsidRPr="00FF24AF" w:rsidRDefault="00FF24AF" w:rsidP="001755AD">
                            <w:pPr>
                              <w:ind w:right="-85"/>
                              <w:jc w:val="right"/>
                              <w:rPr>
                                <w:b/>
                                <w:sz w:val="28"/>
                              </w:rPr>
                            </w:pPr>
                            <w:r w:rsidRPr="00FF24AF">
                              <w:rPr>
                                <w:b/>
                                <w:sz w:val="28"/>
                              </w:rPr>
                              <w:t>Umiem zapisać obliczenia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 związane z zakupami za pomocą wyrażeń algebraicznych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ipsa 633" o:spid="_x0000_s1030" style="position:absolute;margin-left:154.8pt;margin-top:301.65pt;width:188.25pt;height:184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" fillcolor="white [3201]" strokecolor="#92d050" strokeweight="3pt">
                <v:textbox>
                  <w:txbxContent>
                    <w:p w:rsidR="0086324D" w:rsidRPr="00FF24AF" w:rsidRDefault="00FF24AF" w:rsidP="001755AD">
                      <w:pPr>
                        <w:ind w:right="-85"/>
                        <w:jc w:val="right"/>
                        <w:rPr>
                          <w:b/>
                          <w:sz w:val="28"/>
                        </w:rPr>
                      </w:pPr>
                      <w:r w:rsidRPr="00FF24AF">
                        <w:rPr>
                          <w:b/>
                          <w:sz w:val="28"/>
                        </w:rPr>
                        <w:t>Umiem zapisać obliczenia</w:t>
                      </w:r>
                      <w:r>
                        <w:rPr>
                          <w:b/>
                          <w:sz w:val="28"/>
                        </w:rPr>
                        <w:t xml:space="preserve"> związane z zakupami za pomocą wyrażeń algebraicznych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432435</wp:posOffset>
                </wp:positionH>
                <wp:positionV relativeFrom="paragraph">
                  <wp:posOffset>297180</wp:posOffset>
                </wp:positionV>
                <wp:extent cx="2389645" cy="2299842"/>
                <wp:effectExtent l="19050" t="19050" r="10795" b="24765"/>
                <wp:wrapNone/>
                <wp:docPr id="635" name="Elipsa 6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9645" cy="2299842"/>
                        </a:xfrm>
                        <a:prstGeom prst="ellipse">
                          <a:avLst/>
                        </a:prstGeom>
                        <a:ln w="3810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324D" w:rsidRDefault="00FF24AF" w:rsidP="007C020F">
                            <w:pPr>
                              <w:spacing w:line="240" w:lineRule="auto"/>
                              <w:jc w:val="right"/>
                              <w:rPr>
                                <w:b/>
                                <w:sz w:val="32"/>
                              </w:rPr>
                            </w:pPr>
                            <w:r w:rsidRPr="00FF24AF">
                              <w:rPr>
                                <w:b/>
                                <w:sz w:val="32"/>
                              </w:rPr>
                              <w:t>Potrafię policzyć wartość liczbową wyrażenia algebraicznego</w:t>
                            </w:r>
                          </w:p>
                          <w:p w:rsidR="007C020F" w:rsidRPr="00FF24AF" w:rsidRDefault="007C020F" w:rsidP="007C020F">
                            <w:pPr>
                              <w:spacing w:line="240" w:lineRule="auto"/>
                              <w:jc w:val="right"/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ipsa 635" o:spid="_x0000_s1031" style="position:absolute;margin-left:34.05pt;margin-top:23.4pt;width:188.15pt;height:181.1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" fillcolor="white [3201]" strokecolor="#00b050" strokeweight="3pt">
                <v:textbox>
                  <w:txbxContent>
                    <w:p w:rsidR="0086324D" w:rsidRDefault="00FF24AF" w:rsidP="007C020F">
                      <w:pPr>
                        <w:spacing w:line="240" w:lineRule="auto"/>
                        <w:jc w:val="right"/>
                        <w:rPr>
                          <w:b/>
                          <w:sz w:val="32"/>
                        </w:rPr>
                      </w:pPr>
                      <w:r w:rsidRPr="00FF24AF">
                        <w:rPr>
                          <w:b/>
                          <w:sz w:val="32"/>
                        </w:rPr>
                        <w:t>Potrafię policzyć wartość liczbową wyrażenia algebraicznego</w:t>
                      </w:r>
                    </w:p>
                    <w:p w:rsidR="007C020F" w:rsidRPr="00FF24AF" w:rsidRDefault="007C020F" w:rsidP="007C020F">
                      <w:pPr>
                        <w:spacing w:line="240" w:lineRule="auto"/>
                        <w:jc w:val="right"/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-348615</wp:posOffset>
                </wp:positionH>
                <wp:positionV relativeFrom="paragraph">
                  <wp:posOffset>1659255</wp:posOffset>
                </wp:positionV>
                <wp:extent cx="2390775" cy="2343150"/>
                <wp:effectExtent l="19050" t="19050" r="28575" b="19050"/>
                <wp:wrapNone/>
                <wp:docPr id="637" name="Elipsa 6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2343150"/>
                        </a:xfrm>
                        <a:prstGeom prst="ellipse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324D" w:rsidRPr="00FF24AF" w:rsidRDefault="00FF24AF" w:rsidP="00FF24AF">
                            <w:pPr>
                              <w:rPr>
                                <w:b/>
                              </w:rPr>
                            </w:pPr>
                            <w:r w:rsidRPr="00FF24AF">
                              <w:rPr>
                                <w:b/>
                                <w:sz w:val="28"/>
                              </w:rPr>
                              <w:t>Umiem zapisać, w postaci wyrażenia algebraicznego, z ilu elementów składa się n-ta figura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ipsa 637" o:spid="_x0000_s1032" style="position:absolute;margin-left:-27.45pt;margin-top:130.65pt;width:188.25pt;height:184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" fillcolor="white [3201]" strokecolor="#4f81bd [3204]" strokeweight="3pt">
                <v:textbox>
                  <w:txbxContent>
                    <w:p w:rsidR="0086324D" w:rsidRPr="00FF24AF" w:rsidRDefault="00FF24AF" w:rsidP="00FF24AF">
                      <w:pPr>
                        <w:rPr>
                          <w:b/>
                        </w:rPr>
                      </w:pPr>
                      <w:r w:rsidRPr="00FF24AF">
                        <w:rPr>
                          <w:b/>
                          <w:sz w:val="28"/>
                        </w:rPr>
                        <w:t>Umiem zapisać, w postaci wyrażenia algebraicznego, z ilu elementów składa się n-ta figura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60960</wp:posOffset>
                </wp:positionH>
                <wp:positionV relativeFrom="paragraph">
                  <wp:posOffset>3307080</wp:posOffset>
                </wp:positionV>
                <wp:extent cx="2390775" cy="2343150"/>
                <wp:effectExtent l="19050" t="19050" r="28575" b="19050"/>
                <wp:wrapNone/>
                <wp:docPr id="634" name="Elipsa 6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2343150"/>
                        </a:xfrm>
                        <a:prstGeom prst="ellipse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324D" w:rsidRPr="00FF24AF" w:rsidRDefault="00FF24AF" w:rsidP="0086324D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FF24AF">
                              <w:rPr>
                                <w:b/>
                                <w:sz w:val="32"/>
                              </w:rPr>
                              <w:t>Potrafię zapisać zależności między prędkością, drogą i czasem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ipsa 634" o:spid="_x0000_s1033" style="position:absolute;margin-left:4.8pt;margin-top:260.4pt;width:188.25pt;height:184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" fillcolor="white [3201]" strokecolor="#8064a2 [3207]" strokeweight="3pt">
                <v:textbox>
                  <w:txbxContent>
                    <w:p w:rsidR="0086324D" w:rsidRPr="00FF24AF" w:rsidRDefault="00FF24AF" w:rsidP="0086324D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FF24AF">
                        <w:rPr>
                          <w:b/>
                          <w:sz w:val="32"/>
                        </w:rPr>
                        <w:t>Potrafię zapisać zależności między prędkością, drogą i czasem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2002155</wp:posOffset>
                </wp:positionV>
                <wp:extent cx="2463165" cy="2257425"/>
                <wp:effectExtent l="76200" t="57150" r="70485" b="104775"/>
                <wp:wrapNone/>
                <wp:docPr id="629" name="Elipsa 6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3165" cy="2257425"/>
                        </a:xfrm>
                        <a:prstGeom prst="ellipse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B4D7D" w:rsidRPr="00AB4D7D" w:rsidRDefault="00AB4D7D" w:rsidP="00AB4D7D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 w:rsidRPr="00AB4D7D">
                              <w:rPr>
                                <w:b/>
                                <w:sz w:val="44"/>
                              </w:rPr>
                              <w:t>Wyrażenia algebraiczne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ipsa 629" o:spid="_x0000_s1034" style="position:absolute;margin-left:136.05pt;margin-top:157.65pt;width:193.95pt;height:177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" fillcolor="#4bacc6 [3208]" strokecolor="white [3201]" strokeweight="3pt">
                <v:shadow on="t" color="black" opacity="24903f" origin=",.5" offset="0,.55556mm"/>
                <v:textbox>
                  <w:txbxContent>
                    <w:p w:rsidR="00AB4D7D" w:rsidRPr="00AB4D7D" w:rsidRDefault="00AB4D7D" w:rsidP="00AB4D7D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 w:rsidRPr="00AB4D7D">
                        <w:rPr>
                          <w:b/>
                          <w:sz w:val="44"/>
                        </w:rPr>
                        <w:t>Wyrażenia algebraiczne</w:t>
                      </w:r>
                    </w:p>
                  </w:txbxContent>
                </v:textbox>
              </v:oval>
            </w:pict>
          </mc:Fallback>
        </mc:AlternateContent>
      </w:r>
    </w:p>
    <w:sectPr w:rsidR="003045CA" w:rsidRPr="003045CA" w:rsidSect="001400E4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410" w:rsidRDefault="005A3410">
      <w:pPr>
        <w:spacing w:after="0" w:line="240" w:lineRule="auto"/>
      </w:pPr>
      <w:r>
        <w:separator/>
      </w:r>
    </w:p>
  </w:endnote>
  <w:endnote w:type="continuationSeparator" w:id="0">
    <w:p w:rsidR="005A3410" w:rsidRDefault="005A3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E31983E" wp14:editId="3FAA5758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652" w:rsidRDefault="00A4365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1C8264" wp14:editId="3BC305D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410" w:rsidRDefault="005A3410">
      <w:pPr>
        <w:spacing w:after="0" w:line="240" w:lineRule="auto"/>
      </w:pPr>
      <w:r>
        <w:separator/>
      </w:r>
    </w:p>
  </w:footnote>
  <w:footnote w:type="continuationSeparator" w:id="0">
    <w:p w:rsidR="005A3410" w:rsidRDefault="005A34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352E161" wp14:editId="4D9D4A56">
              <wp:simplePos x="0" y="0"/>
              <wp:positionH relativeFrom="page">
                <wp:posOffset>6965315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445235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4452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Zapisywanie wyrażeń algebraicznych</w:t>
                          </w:r>
                          <w:r w:rsidR="00C123B1" w:rsidRPr="004452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34" type="#_x0000_t202" style="position:absolute;margin-left:548.45pt;margin-top:231.5pt;width:32.25pt;height:378.9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445235">
                    <w:pPr>
                      <w:jc w:val="center"/>
                      <w:rPr>
                        <w:color w:val="FFFFFF"/>
                      </w:rPr>
                    </w:pPr>
                    <w:r w:rsidRPr="004452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Zapisywanie wyrażeń algebraicznych</w:t>
                    </w:r>
                    <w:r w:rsidR="00C123B1" w:rsidRPr="004452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2639A813" wp14:editId="0CF1AAC9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4"/>
                      </a:lnRef>
                      <a:fillRef idx="3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35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" fillcolor="#413253 [1639]" strokecolor="#795d9b [3047]">
              <v:fill color2="#775c99 [3015]" rotate="t" angle="180" colors="0 #5d417e;52429f #7b58a6;1 #7b57a8" focus="100%" type="gradient">
                <o:fill v:ext="view" type="gradientUnscaled"/>
              </v:fill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57B3D5" wp14:editId="5B9AC3F9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9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B5D203D" wp14:editId="1EAABCDF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40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1D7719BE"/>
    <w:multiLevelType w:val="hybridMultilevel"/>
    <w:tmpl w:val="8F9A7D0C"/>
    <w:lvl w:ilvl="0" w:tplc="04E081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9"/>
  </w:num>
  <w:num w:numId="8">
    <w:abstractNumId w:val="8"/>
  </w:num>
  <w:num w:numId="9">
    <w:abstractNumId w:val="7"/>
  </w:num>
  <w:num w:numId="10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5FE4"/>
    <w:rsid w:val="00066249"/>
    <w:rsid w:val="00071C70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35A05"/>
    <w:rsid w:val="001400E4"/>
    <w:rsid w:val="00155D95"/>
    <w:rsid w:val="00162F6D"/>
    <w:rsid w:val="001749F4"/>
    <w:rsid w:val="001755AD"/>
    <w:rsid w:val="00185C0E"/>
    <w:rsid w:val="00190708"/>
    <w:rsid w:val="001914FB"/>
    <w:rsid w:val="00193CE8"/>
    <w:rsid w:val="001A18F1"/>
    <w:rsid w:val="001B3C03"/>
    <w:rsid w:val="001C6BB5"/>
    <w:rsid w:val="001E38B7"/>
    <w:rsid w:val="001F0A36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67346"/>
    <w:rsid w:val="00272289"/>
    <w:rsid w:val="00282A47"/>
    <w:rsid w:val="002843F1"/>
    <w:rsid w:val="002957F1"/>
    <w:rsid w:val="002B424A"/>
    <w:rsid w:val="002B65A3"/>
    <w:rsid w:val="002C2BC9"/>
    <w:rsid w:val="002C4363"/>
    <w:rsid w:val="002E0B6D"/>
    <w:rsid w:val="002E7CAF"/>
    <w:rsid w:val="003012F8"/>
    <w:rsid w:val="003045CA"/>
    <w:rsid w:val="00313C00"/>
    <w:rsid w:val="00313C77"/>
    <w:rsid w:val="00322D94"/>
    <w:rsid w:val="003245E6"/>
    <w:rsid w:val="00335D2A"/>
    <w:rsid w:val="003367CA"/>
    <w:rsid w:val="0034678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51C4"/>
    <w:rsid w:val="003C2150"/>
    <w:rsid w:val="003C50D3"/>
    <w:rsid w:val="00416F5A"/>
    <w:rsid w:val="0043523E"/>
    <w:rsid w:val="00445235"/>
    <w:rsid w:val="00456B46"/>
    <w:rsid w:val="00483427"/>
    <w:rsid w:val="0048674D"/>
    <w:rsid w:val="00494865"/>
    <w:rsid w:val="00495CF1"/>
    <w:rsid w:val="004E612C"/>
    <w:rsid w:val="00524E3C"/>
    <w:rsid w:val="00525657"/>
    <w:rsid w:val="00526002"/>
    <w:rsid w:val="00533D49"/>
    <w:rsid w:val="00541E77"/>
    <w:rsid w:val="00567D35"/>
    <w:rsid w:val="00573FD3"/>
    <w:rsid w:val="00576739"/>
    <w:rsid w:val="0058526E"/>
    <w:rsid w:val="0059065E"/>
    <w:rsid w:val="005965CF"/>
    <w:rsid w:val="00597AC4"/>
    <w:rsid w:val="005A3410"/>
    <w:rsid w:val="005A522C"/>
    <w:rsid w:val="005B3020"/>
    <w:rsid w:val="005B3E89"/>
    <w:rsid w:val="005B6113"/>
    <w:rsid w:val="005C0538"/>
    <w:rsid w:val="005C1B24"/>
    <w:rsid w:val="005D1E81"/>
    <w:rsid w:val="005E1805"/>
    <w:rsid w:val="005E31C7"/>
    <w:rsid w:val="005E5D03"/>
    <w:rsid w:val="00602A02"/>
    <w:rsid w:val="00603282"/>
    <w:rsid w:val="006055F4"/>
    <w:rsid w:val="006369DA"/>
    <w:rsid w:val="00656333"/>
    <w:rsid w:val="0066326B"/>
    <w:rsid w:val="00670B64"/>
    <w:rsid w:val="00674085"/>
    <w:rsid w:val="006B769B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2951"/>
    <w:rsid w:val="007137D8"/>
    <w:rsid w:val="0072290E"/>
    <w:rsid w:val="00723E7A"/>
    <w:rsid w:val="007404D3"/>
    <w:rsid w:val="00744622"/>
    <w:rsid w:val="00745688"/>
    <w:rsid w:val="00784236"/>
    <w:rsid w:val="00786B2F"/>
    <w:rsid w:val="007A1EF6"/>
    <w:rsid w:val="007A5143"/>
    <w:rsid w:val="007B4978"/>
    <w:rsid w:val="007C020F"/>
    <w:rsid w:val="007D0166"/>
    <w:rsid w:val="007F665F"/>
    <w:rsid w:val="007F7E19"/>
    <w:rsid w:val="00815B14"/>
    <w:rsid w:val="00822FD0"/>
    <w:rsid w:val="00843353"/>
    <w:rsid w:val="00850ED2"/>
    <w:rsid w:val="0086324D"/>
    <w:rsid w:val="0086594A"/>
    <w:rsid w:val="0087262D"/>
    <w:rsid w:val="00875826"/>
    <w:rsid w:val="00886633"/>
    <w:rsid w:val="008A2553"/>
    <w:rsid w:val="008C3BDB"/>
    <w:rsid w:val="008D3515"/>
    <w:rsid w:val="008E0E29"/>
    <w:rsid w:val="008E0F17"/>
    <w:rsid w:val="008E3144"/>
    <w:rsid w:val="008F2AF5"/>
    <w:rsid w:val="008F7EA5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CBF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3DA9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B20C3"/>
    <w:rsid w:val="00AB4D7D"/>
    <w:rsid w:val="00AB5BDA"/>
    <w:rsid w:val="00AB728F"/>
    <w:rsid w:val="00AB791E"/>
    <w:rsid w:val="00AC5703"/>
    <w:rsid w:val="00AD0E2A"/>
    <w:rsid w:val="00AD213D"/>
    <w:rsid w:val="00B20264"/>
    <w:rsid w:val="00B20E1A"/>
    <w:rsid w:val="00B2353E"/>
    <w:rsid w:val="00B2641F"/>
    <w:rsid w:val="00B2712A"/>
    <w:rsid w:val="00B513F7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2474A"/>
    <w:rsid w:val="00C4260D"/>
    <w:rsid w:val="00C56F1F"/>
    <w:rsid w:val="00C73231"/>
    <w:rsid w:val="00C73DB8"/>
    <w:rsid w:val="00C75285"/>
    <w:rsid w:val="00C86A10"/>
    <w:rsid w:val="00CA60E8"/>
    <w:rsid w:val="00CC4027"/>
    <w:rsid w:val="00CD4929"/>
    <w:rsid w:val="00CD6123"/>
    <w:rsid w:val="00CE577E"/>
    <w:rsid w:val="00CF5A75"/>
    <w:rsid w:val="00D00048"/>
    <w:rsid w:val="00D21E13"/>
    <w:rsid w:val="00D237C0"/>
    <w:rsid w:val="00D24FA6"/>
    <w:rsid w:val="00D31626"/>
    <w:rsid w:val="00D3383F"/>
    <w:rsid w:val="00D36EC9"/>
    <w:rsid w:val="00D469F5"/>
    <w:rsid w:val="00D61106"/>
    <w:rsid w:val="00D623FB"/>
    <w:rsid w:val="00D62D67"/>
    <w:rsid w:val="00D6553D"/>
    <w:rsid w:val="00D75403"/>
    <w:rsid w:val="00D90B1D"/>
    <w:rsid w:val="00DA1DCA"/>
    <w:rsid w:val="00DB718D"/>
    <w:rsid w:val="00DC28F1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6075E"/>
    <w:rsid w:val="00EC015C"/>
    <w:rsid w:val="00EC4C37"/>
    <w:rsid w:val="00EC6BF1"/>
    <w:rsid w:val="00ED65FA"/>
    <w:rsid w:val="00EE2B0C"/>
    <w:rsid w:val="00EF6334"/>
    <w:rsid w:val="00F13A03"/>
    <w:rsid w:val="00F42F1F"/>
    <w:rsid w:val="00F50E8E"/>
    <w:rsid w:val="00F53D26"/>
    <w:rsid w:val="00F541B2"/>
    <w:rsid w:val="00F6262A"/>
    <w:rsid w:val="00F65612"/>
    <w:rsid w:val="00F65C84"/>
    <w:rsid w:val="00F93220"/>
    <w:rsid w:val="00FA3D50"/>
    <w:rsid w:val="00FA4804"/>
    <w:rsid w:val="00FC3E79"/>
    <w:rsid w:val="00FC485E"/>
    <w:rsid w:val="00FF1EEC"/>
    <w:rsid w:val="00FF2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3744F-0633-4522-8716-C3A64101E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27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/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Ania</cp:lastModifiedBy>
  <cp:revision>8</cp:revision>
  <cp:lastPrinted>2013-09-02T20:25:00Z</cp:lastPrinted>
  <dcterms:created xsi:type="dcterms:W3CDTF">2013-08-19T00:02:00Z</dcterms:created>
  <dcterms:modified xsi:type="dcterms:W3CDTF">2013-09-02T20:26:00Z</dcterms:modified>
</cp:coreProperties>
</file>